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99C3B" w14:textId="77777777" w:rsidR="00DA509A" w:rsidRPr="00B12906" w:rsidRDefault="00940C71" w:rsidP="00D61164">
      <w:pPr>
        <w:pStyle w:val="ust"/>
        <w:spacing w:before="120" w:after="120"/>
        <w:ind w:left="0" w:firstLine="0"/>
        <w:jc w:val="right"/>
        <w:rPr>
          <w:rFonts w:ascii="Calibri" w:hAnsi="Calibri" w:cs="Calibri"/>
          <w:b/>
          <w:sz w:val="20"/>
          <w:szCs w:val="20"/>
        </w:rPr>
      </w:pP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</w:r>
      <w:r w:rsidRPr="00B12906">
        <w:rPr>
          <w:rFonts w:ascii="Calibri" w:hAnsi="Calibri" w:cs="Calibri"/>
          <w:sz w:val="20"/>
          <w:szCs w:val="20"/>
        </w:rPr>
        <w:tab/>
        <w:t xml:space="preserve">           </w:t>
      </w:r>
      <w:r w:rsidR="009834CE" w:rsidRPr="00B12906">
        <w:rPr>
          <w:rFonts w:ascii="Calibri" w:hAnsi="Calibri" w:cs="Calibri"/>
          <w:sz w:val="20"/>
          <w:szCs w:val="20"/>
        </w:rPr>
        <w:t xml:space="preserve">                           </w:t>
      </w:r>
      <w:r w:rsidR="0056694D" w:rsidRPr="00B12906">
        <w:rPr>
          <w:rFonts w:ascii="Calibri" w:hAnsi="Calibri" w:cs="Calibri"/>
          <w:sz w:val="20"/>
          <w:szCs w:val="20"/>
        </w:rPr>
        <w:t xml:space="preserve">Załącznik nr </w:t>
      </w:r>
      <w:r w:rsidR="006931D7" w:rsidRPr="00B12906">
        <w:rPr>
          <w:rFonts w:ascii="Calibri" w:hAnsi="Calibri" w:cs="Calibri"/>
          <w:sz w:val="20"/>
          <w:szCs w:val="20"/>
        </w:rPr>
        <w:t>1</w:t>
      </w:r>
      <w:r w:rsidR="002E6E5D" w:rsidRPr="00B12906">
        <w:rPr>
          <w:rFonts w:ascii="Calibri" w:hAnsi="Calibri" w:cs="Calibri"/>
          <w:sz w:val="20"/>
          <w:szCs w:val="20"/>
        </w:rPr>
        <w:t>a</w:t>
      </w:r>
      <w:r w:rsidR="00612F9F" w:rsidRPr="00B12906">
        <w:rPr>
          <w:rFonts w:ascii="Calibri" w:hAnsi="Calibri" w:cs="Calibri"/>
          <w:sz w:val="20"/>
          <w:szCs w:val="20"/>
        </w:rPr>
        <w:t xml:space="preserve"> do </w:t>
      </w:r>
      <w:r w:rsidR="006931D7" w:rsidRPr="00B12906">
        <w:rPr>
          <w:rFonts w:ascii="Calibri" w:hAnsi="Calibri" w:cs="Calibri"/>
          <w:sz w:val="20"/>
          <w:szCs w:val="20"/>
        </w:rPr>
        <w:t>formularza ofertowego</w:t>
      </w:r>
    </w:p>
    <w:p w14:paraId="27AB7BFF" w14:textId="77777777" w:rsidR="00F41EF5" w:rsidRDefault="00F41EF5" w:rsidP="00D22BE4">
      <w:pPr>
        <w:spacing w:before="120"/>
        <w:jc w:val="center"/>
        <w:rPr>
          <w:rFonts w:ascii="Calibri" w:hAnsi="Calibri" w:cs="Calibri"/>
          <w:sz w:val="20"/>
          <w:szCs w:val="20"/>
        </w:rPr>
      </w:pPr>
    </w:p>
    <w:p w14:paraId="78C0A326" w14:textId="77777777" w:rsidR="00D22BE4" w:rsidRPr="00B12906" w:rsidRDefault="00DA509A" w:rsidP="00D22BE4">
      <w:pPr>
        <w:spacing w:before="120"/>
        <w:jc w:val="center"/>
        <w:rPr>
          <w:rFonts w:ascii="Calibri" w:hAnsi="Calibri" w:cs="Calibri"/>
          <w:sz w:val="20"/>
          <w:szCs w:val="20"/>
        </w:rPr>
      </w:pPr>
      <w:r w:rsidRPr="00B12906">
        <w:rPr>
          <w:rFonts w:ascii="Calibri" w:hAnsi="Calibri" w:cs="Calibri"/>
          <w:sz w:val="20"/>
          <w:szCs w:val="20"/>
        </w:rPr>
        <w:t>................................................................</w:t>
      </w:r>
      <w:r w:rsidR="00D22BE4" w:rsidRPr="00B12906">
        <w:rPr>
          <w:rFonts w:ascii="Calibri" w:hAnsi="Calibri" w:cs="Calibri"/>
          <w:sz w:val="20"/>
          <w:szCs w:val="20"/>
        </w:rPr>
        <w:t>...................</w:t>
      </w:r>
      <w:r w:rsidRPr="00B12906">
        <w:rPr>
          <w:rFonts w:ascii="Calibri" w:hAnsi="Calibri" w:cs="Calibri"/>
          <w:sz w:val="20"/>
          <w:szCs w:val="20"/>
        </w:rPr>
        <w:tab/>
      </w:r>
      <w:r w:rsidR="0032655D" w:rsidRPr="00B12906">
        <w:rPr>
          <w:rFonts w:ascii="Calibri" w:hAnsi="Calibri" w:cs="Calibri"/>
          <w:sz w:val="20"/>
          <w:szCs w:val="20"/>
        </w:rPr>
        <w:tab/>
      </w:r>
      <w:r w:rsidR="0032655D" w:rsidRPr="00B12906">
        <w:rPr>
          <w:rFonts w:ascii="Calibri" w:hAnsi="Calibri" w:cs="Calibri"/>
          <w:sz w:val="20"/>
          <w:szCs w:val="20"/>
        </w:rPr>
        <w:tab/>
      </w:r>
      <w:r w:rsidR="0032655D" w:rsidRPr="00B12906">
        <w:rPr>
          <w:rFonts w:ascii="Calibri" w:hAnsi="Calibri" w:cs="Calibri"/>
          <w:sz w:val="20"/>
          <w:szCs w:val="20"/>
        </w:rPr>
        <w:tab/>
      </w:r>
      <w:r w:rsidR="0032655D" w:rsidRPr="00B12906">
        <w:rPr>
          <w:rFonts w:ascii="Calibri" w:hAnsi="Calibri" w:cs="Calibri"/>
          <w:sz w:val="20"/>
          <w:szCs w:val="20"/>
        </w:rPr>
        <w:tab/>
      </w:r>
      <w:r w:rsidR="0032655D" w:rsidRPr="00B12906">
        <w:rPr>
          <w:rFonts w:ascii="Calibri" w:hAnsi="Calibri" w:cs="Calibri"/>
          <w:sz w:val="20"/>
          <w:szCs w:val="20"/>
        </w:rPr>
        <w:tab/>
      </w:r>
      <w:r w:rsidR="0032655D" w:rsidRPr="00B12906">
        <w:rPr>
          <w:rFonts w:ascii="Calibri" w:hAnsi="Calibri" w:cs="Calibri"/>
          <w:sz w:val="20"/>
          <w:szCs w:val="20"/>
        </w:rPr>
        <w:tab/>
      </w:r>
      <w:r w:rsidR="00D22BE4" w:rsidRPr="00B12906">
        <w:rPr>
          <w:rFonts w:ascii="Calibri" w:hAnsi="Calibri" w:cs="Calibri"/>
          <w:sz w:val="20"/>
          <w:szCs w:val="20"/>
        </w:rPr>
        <w:t xml:space="preserve">   </w:t>
      </w:r>
      <w:r w:rsidR="00FD5CB9" w:rsidRPr="00B12906">
        <w:rPr>
          <w:rFonts w:ascii="Calibri" w:hAnsi="Calibri" w:cs="Calibri"/>
          <w:sz w:val="20"/>
          <w:szCs w:val="20"/>
        </w:rPr>
        <w:t xml:space="preserve">                 </w:t>
      </w:r>
      <w:r w:rsidR="00D22BE4" w:rsidRPr="00B12906">
        <w:rPr>
          <w:rFonts w:ascii="Calibri" w:hAnsi="Calibri" w:cs="Calibri"/>
          <w:sz w:val="20"/>
          <w:szCs w:val="20"/>
        </w:rPr>
        <w:t xml:space="preserve"> ...................................., dnia ....................... </w:t>
      </w:r>
      <w:r w:rsidR="00A7210A">
        <w:rPr>
          <w:rFonts w:ascii="Calibri" w:hAnsi="Calibri" w:cs="Calibri"/>
          <w:sz w:val="20"/>
          <w:szCs w:val="20"/>
        </w:rPr>
        <w:t>……….</w:t>
      </w:r>
      <w:r w:rsidR="00D22BE4" w:rsidRPr="00B12906">
        <w:rPr>
          <w:rFonts w:ascii="Calibri" w:hAnsi="Calibri" w:cs="Calibri"/>
          <w:sz w:val="20"/>
          <w:szCs w:val="20"/>
        </w:rPr>
        <w:t>.</w:t>
      </w:r>
    </w:p>
    <w:p w14:paraId="113FEDE1" w14:textId="77777777" w:rsidR="00DA509A" w:rsidRPr="00B12906" w:rsidRDefault="00DA509A" w:rsidP="00D22BE4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B12906">
        <w:rPr>
          <w:rFonts w:ascii="Calibri" w:hAnsi="Calibri" w:cs="Calibri"/>
          <w:sz w:val="20"/>
          <w:szCs w:val="20"/>
        </w:rPr>
        <w:tab/>
      </w:r>
      <w:r w:rsidR="00910410" w:rsidRPr="00B12906">
        <w:rPr>
          <w:rFonts w:ascii="Calibri" w:eastAsia="Batang" w:hAnsi="Calibri" w:cs="Calibri"/>
          <w:i/>
          <w:sz w:val="20"/>
          <w:szCs w:val="20"/>
        </w:rPr>
        <w:t>(N</w:t>
      </w:r>
      <w:r w:rsidR="00D22BE4" w:rsidRPr="00B12906">
        <w:rPr>
          <w:rFonts w:ascii="Calibri" w:eastAsia="Batang" w:hAnsi="Calibri" w:cs="Calibri"/>
          <w:i/>
          <w:sz w:val="20"/>
          <w:szCs w:val="20"/>
        </w:rPr>
        <w:t>azwa i adres Wykonawcy)</w:t>
      </w:r>
    </w:p>
    <w:p w14:paraId="5C959AFE" w14:textId="77777777" w:rsidR="00F41EF5" w:rsidRDefault="00F41EF5" w:rsidP="0032655D">
      <w:pPr>
        <w:pStyle w:val="Default"/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0"/>
          <w:szCs w:val="20"/>
        </w:rPr>
      </w:pPr>
    </w:p>
    <w:p w14:paraId="7267DC56" w14:textId="77777777" w:rsidR="0032655D" w:rsidRPr="00B12906" w:rsidRDefault="0032655D" w:rsidP="0032655D">
      <w:pPr>
        <w:pStyle w:val="Default"/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B12906">
        <w:rPr>
          <w:rFonts w:ascii="Calibri" w:hAnsi="Calibri" w:cs="Calibri"/>
          <w:b/>
          <w:color w:val="auto"/>
          <w:sz w:val="20"/>
          <w:szCs w:val="20"/>
        </w:rPr>
        <w:t>WYKAZ OSÓB, KTÓRE BĘDĄ UCZESTNICZYĆ W WYKONYWANIU ZAMÓWIENIA</w:t>
      </w:r>
    </w:p>
    <w:p w14:paraId="157CB5D2" w14:textId="77777777" w:rsidR="00017C55" w:rsidRPr="00B12906" w:rsidRDefault="00017C55" w:rsidP="0032655D">
      <w:pPr>
        <w:pStyle w:val="Default"/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2"/>
          <w:szCs w:val="22"/>
          <w:u w:val="single"/>
        </w:rPr>
      </w:pPr>
      <w:r w:rsidRPr="00B12906">
        <w:rPr>
          <w:rFonts w:ascii="Calibri" w:hAnsi="Calibri" w:cs="Calibri"/>
          <w:b/>
          <w:color w:val="auto"/>
          <w:sz w:val="22"/>
          <w:szCs w:val="22"/>
          <w:u w:val="single"/>
        </w:rPr>
        <w:t>DO PUNKTACJI</w:t>
      </w:r>
      <w:r w:rsidR="00244F6A" w:rsidRPr="00B12906">
        <w:rPr>
          <w:rFonts w:ascii="Calibri" w:hAnsi="Calibri" w:cs="Calibri"/>
          <w:b/>
          <w:color w:val="auto"/>
          <w:sz w:val="22"/>
          <w:szCs w:val="22"/>
          <w:u w:val="single"/>
        </w:rPr>
        <w:t xml:space="preserve"> W KRYTERIACJ OCENY OFERT</w:t>
      </w:r>
    </w:p>
    <w:p w14:paraId="6C580663" w14:textId="77777777" w:rsidR="008932EE" w:rsidRPr="00B12906" w:rsidRDefault="008932EE" w:rsidP="0032655D">
      <w:pPr>
        <w:pStyle w:val="Default"/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2"/>
          <w:szCs w:val="22"/>
          <w:u w:val="single"/>
        </w:rPr>
      </w:pPr>
    </w:p>
    <w:p w14:paraId="07FA00A6" w14:textId="77777777" w:rsidR="002A5798" w:rsidRPr="00B12906" w:rsidRDefault="0032655D" w:rsidP="0032655D">
      <w:pPr>
        <w:jc w:val="center"/>
        <w:rPr>
          <w:rFonts w:ascii="Calibri" w:hAnsi="Calibri" w:cs="Calibri"/>
          <w:b/>
          <w:bCs/>
          <w:sz w:val="20"/>
          <w:szCs w:val="20"/>
          <w:lang w:eastAsia="x-none"/>
        </w:rPr>
      </w:pPr>
      <w:r w:rsidRPr="00B12906">
        <w:rPr>
          <w:rFonts w:ascii="Calibri" w:hAnsi="Calibri" w:cs="Calibri"/>
          <w:sz w:val="20"/>
          <w:szCs w:val="20"/>
        </w:rPr>
        <w:t>Składany</w:t>
      </w:r>
      <w:r w:rsidR="007C7228" w:rsidRPr="00B12906">
        <w:rPr>
          <w:rFonts w:ascii="Calibri" w:hAnsi="Calibri" w:cs="Calibri"/>
          <w:sz w:val="20"/>
          <w:szCs w:val="20"/>
        </w:rPr>
        <w:t xml:space="preserve"> w </w:t>
      </w:r>
      <w:r w:rsidRPr="00B12906">
        <w:rPr>
          <w:rFonts w:ascii="Calibri" w:hAnsi="Calibri" w:cs="Calibri"/>
          <w:sz w:val="20"/>
          <w:szCs w:val="20"/>
        </w:rPr>
        <w:t xml:space="preserve"> </w:t>
      </w:r>
      <w:r w:rsidR="007C7228" w:rsidRPr="00B12906">
        <w:rPr>
          <w:rFonts w:ascii="Calibri" w:hAnsi="Calibri" w:cs="Calibri"/>
          <w:sz w:val="20"/>
          <w:szCs w:val="20"/>
        </w:rPr>
        <w:t>postępowaniu o udzielenie zamówienia publicznego pn.</w:t>
      </w:r>
    </w:p>
    <w:p w14:paraId="1CF79D60" w14:textId="528711C1" w:rsidR="00A04AF7" w:rsidRPr="00B12906" w:rsidRDefault="00916D14" w:rsidP="008D2201">
      <w:pPr>
        <w:pStyle w:val="Tekstpodstawowy3"/>
        <w:spacing w:after="0"/>
        <w:rPr>
          <w:rFonts w:ascii="Calibri" w:hAnsi="Calibri" w:cs="Calibri"/>
          <w:b/>
          <w:sz w:val="20"/>
          <w:szCs w:val="20"/>
          <w:lang w:val="pl-PL"/>
        </w:rPr>
      </w:pPr>
      <w:r w:rsidRPr="00491F1E">
        <w:rPr>
          <w:rFonts w:ascii="Calibri" w:hAnsi="Calibri" w:cs="Calibri"/>
          <w:b/>
          <w:sz w:val="20"/>
          <w:szCs w:val="20"/>
          <w:lang w:val="pl-PL" w:eastAsia="pl-PL"/>
        </w:rPr>
        <w:t>Opracowanie dokumentacji projektowej w celu uzyskania niezbędnych decyzji i zezwoleń na wykonanie robót budowlanych dla zadania pn.: „Przebudowa drogi powiatowej nr 1179K Tczyca – Marcinkowice, odc. od km 0+000 do km 4+020, dł.4,020km”</w:t>
      </w:r>
      <w:r w:rsidR="008D2201" w:rsidRPr="00491F1E">
        <w:rPr>
          <w:rFonts w:ascii="Calibri" w:hAnsi="Calibri" w:cs="Calibri"/>
          <w:sz w:val="20"/>
          <w:szCs w:val="20"/>
          <w:lang w:val="pl-PL" w:eastAsia="pl-PL"/>
        </w:rPr>
        <w:t>.</w:t>
      </w:r>
    </w:p>
    <w:p w14:paraId="625D20C6" w14:textId="77777777" w:rsidR="00370562" w:rsidRDefault="00370562" w:rsidP="007C7228">
      <w:pPr>
        <w:pStyle w:val="Tekstpodstawowy3"/>
        <w:rPr>
          <w:rFonts w:ascii="Calibri" w:hAnsi="Calibri" w:cs="Calibri"/>
          <w:b/>
          <w:sz w:val="18"/>
          <w:szCs w:val="18"/>
          <w:lang w:val="pl-PL"/>
        </w:rPr>
      </w:pPr>
    </w:p>
    <w:p w14:paraId="29BF2EE9" w14:textId="77777777" w:rsidR="007C7228" w:rsidRPr="00F41EF5" w:rsidRDefault="007C7228" w:rsidP="007C7228">
      <w:pPr>
        <w:pStyle w:val="Tekstpodstawowy3"/>
        <w:rPr>
          <w:rFonts w:ascii="Calibri" w:hAnsi="Calibri" w:cs="Calibri"/>
          <w:b/>
          <w:sz w:val="18"/>
          <w:szCs w:val="18"/>
          <w:lang w:val="pl-PL"/>
        </w:rPr>
      </w:pPr>
      <w:r w:rsidRPr="00F41EF5">
        <w:rPr>
          <w:rFonts w:ascii="Calibri" w:hAnsi="Calibri" w:cs="Calibri"/>
          <w:b/>
          <w:sz w:val="18"/>
          <w:szCs w:val="18"/>
          <w:lang w:val="pl-PL"/>
        </w:rPr>
        <w:t>Zamawiający dopuszcza wykazanie przez Wykonawcę (usługi) dokumentacji projektowej zrealizowanej w ramach szerszego zakresu zamówienia obejmującego inne elementy projektowe, jak również wykonanych w ramach zamówienia na roboty budowlane w formule „zaprojektuj-wybuduj” .</w:t>
      </w:r>
    </w:p>
    <w:p w14:paraId="26777876" w14:textId="77777777" w:rsidR="007C7228" w:rsidRPr="00F41EF5" w:rsidRDefault="007C7228" w:rsidP="007C7228">
      <w:pPr>
        <w:pStyle w:val="Tekstpodstawowy3"/>
        <w:spacing w:after="0"/>
        <w:jc w:val="both"/>
        <w:rPr>
          <w:rFonts w:ascii="Calibri" w:hAnsi="Calibri" w:cs="Calibri"/>
          <w:sz w:val="18"/>
          <w:szCs w:val="18"/>
          <w:lang w:val="pl-PL"/>
        </w:rPr>
      </w:pPr>
    </w:p>
    <w:p w14:paraId="50551C36" w14:textId="77777777" w:rsidR="007C7228" w:rsidRPr="00F41EF5" w:rsidRDefault="007C7228" w:rsidP="007C7228">
      <w:pPr>
        <w:pStyle w:val="Tekstpodstawowy3"/>
        <w:spacing w:after="0"/>
        <w:jc w:val="both"/>
        <w:rPr>
          <w:rFonts w:ascii="Calibri" w:hAnsi="Calibri" w:cs="Calibri"/>
          <w:sz w:val="18"/>
          <w:szCs w:val="18"/>
        </w:rPr>
      </w:pPr>
      <w:r w:rsidRPr="00F41EF5">
        <w:rPr>
          <w:rFonts w:ascii="Calibri" w:hAnsi="Calibri" w:cs="Calibri"/>
          <w:sz w:val="18"/>
          <w:szCs w:val="18"/>
        </w:rPr>
        <w:t>Ocena w tym kryterium, ilość punktów (</w:t>
      </w:r>
      <w:proofErr w:type="spellStart"/>
      <w:r w:rsidRPr="00F41EF5">
        <w:rPr>
          <w:rFonts w:ascii="Calibri" w:hAnsi="Calibri" w:cs="Calibri"/>
          <w:sz w:val="18"/>
          <w:szCs w:val="18"/>
        </w:rPr>
        <w:t>Pkt.Di</w:t>
      </w:r>
      <w:proofErr w:type="spellEnd"/>
      <w:r w:rsidRPr="00F41EF5">
        <w:rPr>
          <w:rFonts w:ascii="Calibri" w:hAnsi="Calibri" w:cs="Calibri"/>
          <w:sz w:val="18"/>
          <w:szCs w:val="18"/>
        </w:rPr>
        <w:t>) zostanie dokonana następująco:</w:t>
      </w:r>
    </w:p>
    <w:p w14:paraId="6C28192F" w14:textId="77777777" w:rsidR="007C7228" w:rsidRPr="00F41EF5" w:rsidRDefault="007C7228" w:rsidP="007C7228">
      <w:pPr>
        <w:suppressAutoHyphens/>
        <w:ind w:left="709"/>
        <w:jc w:val="both"/>
        <w:rPr>
          <w:rFonts w:ascii="Calibri" w:hAnsi="Calibri" w:cs="Calibri"/>
          <w:bCs/>
          <w:sz w:val="18"/>
          <w:szCs w:val="18"/>
          <w:lang w:eastAsia="ar-SA"/>
        </w:rPr>
      </w:pPr>
      <w:r w:rsidRPr="00F41EF5">
        <w:rPr>
          <w:rFonts w:ascii="Calibri" w:hAnsi="Calibri" w:cs="Calibri"/>
          <w:bCs/>
          <w:sz w:val="18"/>
          <w:szCs w:val="18"/>
          <w:lang w:eastAsia="ar-SA"/>
        </w:rPr>
        <w:t>- 1 dokumentacja projektowa – 0 pkt</w:t>
      </w:r>
    </w:p>
    <w:p w14:paraId="595B0A8C" w14:textId="77777777" w:rsidR="007C7228" w:rsidRPr="00F41EF5" w:rsidRDefault="007C7228" w:rsidP="007C7228">
      <w:pPr>
        <w:suppressAutoHyphens/>
        <w:ind w:left="709"/>
        <w:rPr>
          <w:rFonts w:ascii="Calibri" w:hAnsi="Calibri" w:cs="Calibri"/>
          <w:bCs/>
          <w:sz w:val="18"/>
          <w:szCs w:val="18"/>
          <w:lang w:eastAsia="ar-SA"/>
        </w:rPr>
      </w:pPr>
      <w:r w:rsidRPr="00F41EF5">
        <w:rPr>
          <w:rFonts w:ascii="Calibri" w:hAnsi="Calibri" w:cs="Calibri"/>
          <w:bCs/>
          <w:sz w:val="18"/>
          <w:szCs w:val="18"/>
          <w:lang w:eastAsia="ar-SA"/>
        </w:rPr>
        <w:t>- 2 dokumentacje projektowe – 5 pkt</w:t>
      </w:r>
    </w:p>
    <w:p w14:paraId="14B07B0C" w14:textId="77777777" w:rsidR="007C7228" w:rsidRPr="00F41EF5" w:rsidRDefault="007C7228" w:rsidP="007C7228">
      <w:pPr>
        <w:suppressAutoHyphens/>
        <w:ind w:left="709"/>
        <w:rPr>
          <w:rFonts w:ascii="Calibri" w:hAnsi="Calibri" w:cs="Calibri"/>
          <w:bCs/>
          <w:sz w:val="18"/>
          <w:szCs w:val="18"/>
          <w:lang w:eastAsia="ar-SA"/>
        </w:rPr>
      </w:pPr>
      <w:r w:rsidRPr="00F41EF5">
        <w:rPr>
          <w:rFonts w:ascii="Calibri" w:hAnsi="Calibri" w:cs="Calibri"/>
          <w:bCs/>
          <w:sz w:val="18"/>
          <w:szCs w:val="18"/>
          <w:lang w:eastAsia="ar-SA"/>
        </w:rPr>
        <w:t>- 3 dokumentacje projektowe – 10 pkt</w:t>
      </w:r>
    </w:p>
    <w:p w14:paraId="516D3B33" w14:textId="77777777" w:rsidR="007C7228" w:rsidRPr="00F41EF5" w:rsidRDefault="007C7228" w:rsidP="007C7228">
      <w:pPr>
        <w:suppressAutoHyphens/>
        <w:ind w:left="709"/>
        <w:rPr>
          <w:rFonts w:ascii="Calibri" w:hAnsi="Calibri" w:cs="Calibri"/>
          <w:bCs/>
          <w:sz w:val="18"/>
          <w:szCs w:val="18"/>
          <w:lang w:eastAsia="ar-SA"/>
        </w:rPr>
      </w:pPr>
      <w:r w:rsidRPr="00F41EF5">
        <w:rPr>
          <w:rFonts w:ascii="Calibri" w:hAnsi="Calibri" w:cs="Calibri"/>
          <w:bCs/>
          <w:sz w:val="18"/>
          <w:szCs w:val="18"/>
          <w:lang w:eastAsia="ar-SA"/>
        </w:rPr>
        <w:t>- 4 dokumentacje projektowe – 20 pkt</w:t>
      </w:r>
    </w:p>
    <w:p w14:paraId="6684E413" w14:textId="77777777" w:rsidR="007C7228" w:rsidRPr="00F41EF5" w:rsidRDefault="007C7228" w:rsidP="007C7228">
      <w:pPr>
        <w:jc w:val="both"/>
        <w:rPr>
          <w:rFonts w:ascii="Calibri" w:hAnsi="Calibri" w:cs="Calibri"/>
          <w:sz w:val="18"/>
          <w:szCs w:val="18"/>
        </w:rPr>
      </w:pPr>
      <w:r w:rsidRPr="00F41EF5">
        <w:rPr>
          <w:rFonts w:ascii="Calibri" w:hAnsi="Calibri" w:cs="Calibri"/>
          <w:bCs/>
          <w:sz w:val="18"/>
          <w:szCs w:val="18"/>
          <w:lang w:eastAsia="en-US"/>
        </w:rPr>
        <w:t>W tym kryterium można uzyskać maksymalnie 20 punktów. Wykonawca, który wskaże wykonanie więcej niż 4 dokumentacji otrzyma maksymalnie 20 pkt.</w:t>
      </w:r>
    </w:p>
    <w:p w14:paraId="132E90DC" w14:textId="77777777" w:rsidR="007C7228" w:rsidRPr="00B12906" w:rsidRDefault="007C7228" w:rsidP="00330593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Style w:val="Tabela-Siatka1"/>
        <w:tblW w:w="14321" w:type="dxa"/>
        <w:tblLayout w:type="fixed"/>
        <w:tblLook w:val="0020" w:firstRow="1" w:lastRow="0" w:firstColumn="0" w:lastColumn="0" w:noHBand="0" w:noVBand="0"/>
      </w:tblPr>
      <w:tblGrid>
        <w:gridCol w:w="567"/>
        <w:gridCol w:w="3406"/>
        <w:gridCol w:w="1985"/>
        <w:gridCol w:w="6237"/>
        <w:gridCol w:w="2126"/>
      </w:tblGrid>
      <w:tr w:rsidR="0032655D" w:rsidRPr="00B12906" w14:paraId="7309009F" w14:textId="77777777" w:rsidTr="00A63AF0">
        <w:trPr>
          <w:trHeight w:val="1006"/>
        </w:trPr>
        <w:tc>
          <w:tcPr>
            <w:tcW w:w="567" w:type="dxa"/>
          </w:tcPr>
          <w:p w14:paraId="7C78073C" w14:textId="77777777" w:rsidR="0032655D" w:rsidRPr="00B12906" w:rsidRDefault="0032655D" w:rsidP="00D55CC8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3406" w:type="dxa"/>
          </w:tcPr>
          <w:p w14:paraId="23BA754C" w14:textId="77777777" w:rsidR="0032655D" w:rsidRPr="00B12906" w:rsidRDefault="0032655D" w:rsidP="00D55CC8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1985" w:type="dxa"/>
          </w:tcPr>
          <w:p w14:paraId="433298AF" w14:textId="77777777" w:rsidR="0032655D" w:rsidRPr="00B12906" w:rsidRDefault="0032655D" w:rsidP="00D55CC8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6237" w:type="dxa"/>
          </w:tcPr>
          <w:p w14:paraId="071854A2" w14:textId="77777777" w:rsidR="0032655D" w:rsidRPr="00B12906" w:rsidRDefault="00A04AF7" w:rsidP="00D55CC8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>Doświadczenie zawodowe</w:t>
            </w:r>
          </w:p>
          <w:p w14:paraId="4B738346" w14:textId="77777777" w:rsidR="0032655D" w:rsidRPr="00B12906" w:rsidRDefault="0032655D" w:rsidP="00D55CC8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>Kwalifikacje zawodowe tj.</w:t>
            </w:r>
          </w:p>
          <w:p w14:paraId="297FE5A7" w14:textId="77777777" w:rsidR="0032655D" w:rsidRPr="00B12906" w:rsidRDefault="0032655D" w:rsidP="00D55CC8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>rodzaj i numer uprawnień budowlanych</w:t>
            </w:r>
          </w:p>
        </w:tc>
        <w:tc>
          <w:tcPr>
            <w:tcW w:w="2126" w:type="dxa"/>
          </w:tcPr>
          <w:p w14:paraId="2A9A0D9D" w14:textId="77777777" w:rsidR="0032655D" w:rsidRPr="00B12906" w:rsidRDefault="0032655D" w:rsidP="00111ECF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>Osoby będące w dyspozycji wykonawcy/oddane do dyspozycji przez inny podmiot</w:t>
            </w:r>
          </w:p>
        </w:tc>
      </w:tr>
      <w:tr w:rsidR="007C7228" w:rsidRPr="00B12906" w14:paraId="77AB93BF" w14:textId="77777777" w:rsidTr="00A63AF0">
        <w:trPr>
          <w:trHeight w:val="6595"/>
        </w:trPr>
        <w:tc>
          <w:tcPr>
            <w:tcW w:w="567" w:type="dxa"/>
          </w:tcPr>
          <w:p w14:paraId="3B69C3A1" w14:textId="77777777" w:rsidR="007C7228" w:rsidRPr="00B12906" w:rsidRDefault="007C7228" w:rsidP="00D55CC8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B12906">
              <w:rPr>
                <w:rFonts w:ascii="Calibri" w:hAnsi="Calibri" w:cs="Calibri"/>
                <w:spacing w:val="4"/>
                <w:sz w:val="20"/>
                <w:szCs w:val="20"/>
              </w:rPr>
              <w:lastRenderedPageBreak/>
              <w:t>1</w:t>
            </w:r>
          </w:p>
        </w:tc>
        <w:tc>
          <w:tcPr>
            <w:tcW w:w="3406" w:type="dxa"/>
          </w:tcPr>
          <w:p w14:paraId="6382D8AB" w14:textId="77777777" w:rsidR="007C7228" w:rsidRPr="00B12906" w:rsidRDefault="007C7228" w:rsidP="00D55CC8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DBF0884" w14:textId="77777777" w:rsidR="007C7228" w:rsidRPr="00B12906" w:rsidRDefault="007C7228" w:rsidP="001A7799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sz w:val="20"/>
                <w:szCs w:val="20"/>
              </w:rPr>
              <w:t>Główny projektant</w:t>
            </w:r>
          </w:p>
        </w:tc>
        <w:tc>
          <w:tcPr>
            <w:tcW w:w="6237" w:type="dxa"/>
          </w:tcPr>
          <w:p w14:paraId="14B6751D" w14:textId="77777777" w:rsidR="007C7228" w:rsidRPr="00B12906" w:rsidRDefault="007C7228" w:rsidP="00C013CE">
            <w:pPr>
              <w:pStyle w:val="Default"/>
              <w:ind w:left="142" w:right="142"/>
              <w:jc w:val="both"/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 xml:space="preserve">Uprawnienia budowlane </w:t>
            </w:r>
            <w:r w:rsidRPr="00B12906">
              <w:rPr>
                <w:rFonts w:ascii="Calibri" w:hAnsi="Calibri" w:cs="Calibri"/>
                <w:color w:val="auto"/>
                <w:sz w:val="18"/>
                <w:szCs w:val="18"/>
              </w:rPr>
              <w:t xml:space="preserve">do projektowania w </w:t>
            </w:r>
            <w:r w:rsidRPr="00B12906">
              <w:rPr>
                <w:rFonts w:ascii="Calibri" w:hAnsi="Calibri" w:cs="Calibri"/>
                <w:b/>
                <w:color w:val="auto"/>
                <w:sz w:val="18"/>
                <w:szCs w:val="18"/>
              </w:rPr>
              <w:t xml:space="preserve">specjalności </w:t>
            </w:r>
            <w:r w:rsidR="00A04AF7" w:rsidRPr="00B12906">
              <w:rPr>
                <w:rFonts w:ascii="Calibri" w:hAnsi="Calibri" w:cs="Calibri"/>
                <w:b/>
                <w:color w:val="auto"/>
                <w:sz w:val="18"/>
                <w:szCs w:val="18"/>
              </w:rPr>
              <w:t>drogowej</w:t>
            </w:r>
            <w:r w:rsidR="0022268B" w:rsidRPr="00B12906">
              <w:rPr>
                <w:rFonts w:ascii="Calibri" w:hAnsi="Calibri" w:cs="Calibri"/>
                <w:b/>
                <w:color w:val="auto"/>
                <w:sz w:val="18"/>
                <w:szCs w:val="18"/>
              </w:rPr>
              <w:t xml:space="preserve"> </w:t>
            </w:r>
            <w:r w:rsidRPr="00B12906">
              <w:rPr>
                <w:rFonts w:ascii="Calibri" w:hAnsi="Calibri" w:cs="Calibri"/>
                <w:color w:val="auto"/>
                <w:sz w:val="18"/>
                <w:szCs w:val="18"/>
              </w:rPr>
              <w:t>lub równoważne.</w:t>
            </w: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 xml:space="preserve"> </w:t>
            </w:r>
          </w:p>
          <w:p w14:paraId="36B7A61D" w14:textId="77777777" w:rsidR="007C7228" w:rsidRPr="00B12906" w:rsidRDefault="007C7228" w:rsidP="00C013CE">
            <w:pPr>
              <w:pStyle w:val="Default"/>
              <w:ind w:left="142" w:right="142"/>
              <w:jc w:val="both"/>
              <w:rPr>
                <w:rFonts w:ascii="Calibri" w:hAnsi="Calibri" w:cs="Calibri"/>
                <w:bCs/>
                <w:color w:val="auto"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Główny projektant</w:t>
            </w:r>
            <w:r w:rsidRPr="00B12906">
              <w:rPr>
                <w:rFonts w:ascii="Calibri" w:hAnsi="Calibri" w:cs="Calibri"/>
                <w:bCs/>
                <w:color w:val="auto"/>
                <w:sz w:val="18"/>
                <w:szCs w:val="18"/>
              </w:rPr>
              <w:t xml:space="preserve"> – osoba posiadająca doświadczenie w projektowaniu i  opracowała dokumentacje projektowe, </w:t>
            </w:r>
            <w:r w:rsidR="006B56E1" w:rsidRPr="00F41EF5">
              <w:rPr>
                <w:rFonts w:ascii="Calibri" w:hAnsi="Calibri" w:cs="Calibri"/>
                <w:bCs/>
                <w:color w:val="auto"/>
                <w:sz w:val="18"/>
                <w:szCs w:val="18"/>
              </w:rPr>
              <w:t>polegające na remoncie, przebudowie, rozbudowie, odbudowie lub budowie dróg publicznych, klasy co najmniej L.</w:t>
            </w:r>
            <w:r w:rsidRPr="00B12906">
              <w:rPr>
                <w:rFonts w:ascii="Calibri" w:hAnsi="Calibri" w:cs="Calibri"/>
                <w:bCs/>
                <w:color w:val="auto"/>
                <w:sz w:val="18"/>
                <w:szCs w:val="18"/>
              </w:rPr>
              <w:t xml:space="preserve"> </w:t>
            </w:r>
          </w:p>
          <w:p w14:paraId="3E6C7270" w14:textId="77777777" w:rsidR="007C7228" w:rsidRPr="00B12906" w:rsidRDefault="007C7228" w:rsidP="003F6389">
            <w:pPr>
              <w:pStyle w:val="Default"/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Nr uprawnień ……………………..</w:t>
            </w:r>
          </w:p>
          <w:p w14:paraId="616F0C9A" w14:textId="77777777" w:rsidR="007C7228" w:rsidRPr="00B12906" w:rsidRDefault="007C7228" w:rsidP="00660851">
            <w:pPr>
              <w:pStyle w:val="Default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Doświadczenie zostało nabyte przy opracowaniu następujących dokumentacji:</w:t>
            </w:r>
          </w:p>
          <w:p w14:paraId="7C434895" w14:textId="77777777" w:rsidR="007C7228" w:rsidRPr="00B12906" w:rsidRDefault="007C7228" w:rsidP="00660851">
            <w:pPr>
              <w:pStyle w:val="Default"/>
              <w:numPr>
                <w:ilvl w:val="0"/>
                <w:numId w:val="46"/>
              </w:numPr>
              <w:spacing w:line="276" w:lineRule="auto"/>
              <w:ind w:left="425" w:hanging="283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 (nazwa opracowania projektowego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,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…………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(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klasa drogi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</w:p>
          <w:p w14:paraId="3C4477C3" w14:textId="77777777" w:rsidR="007C7228" w:rsidRPr="00B12906" w:rsidRDefault="007C7228" w:rsidP="003F6389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29B34297" w14:textId="77777777" w:rsidR="007C7228" w:rsidRPr="00B12906" w:rsidRDefault="007C7228" w:rsidP="003F6389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…………………………………………………………(Zleceniodawca, inwestor)</w:t>
            </w:r>
          </w:p>
          <w:p w14:paraId="5D0E7106" w14:textId="77777777" w:rsidR="007C7228" w:rsidRPr="00B12906" w:rsidRDefault="007C7228" w:rsidP="00C0511A">
            <w:pPr>
              <w:pStyle w:val="Default"/>
              <w:numPr>
                <w:ilvl w:val="0"/>
                <w:numId w:val="46"/>
              </w:numPr>
              <w:spacing w:line="276" w:lineRule="auto"/>
              <w:ind w:left="425" w:hanging="283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.................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………………(nazwa opracowania projektowego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) …..…….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,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klasa drogi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)</w:t>
            </w:r>
          </w:p>
          <w:p w14:paraId="0E12C8AD" w14:textId="77777777" w:rsidR="007C7228" w:rsidRPr="00B12906" w:rsidRDefault="007C7228" w:rsidP="00474D9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…………………………………………………………(okres realizacji)</w:t>
            </w:r>
          </w:p>
          <w:p w14:paraId="01A951FE" w14:textId="77777777" w:rsidR="007C7228" w:rsidRPr="00B12906" w:rsidRDefault="007C7228" w:rsidP="00D32950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…………………………………………………………(Zleceniodawca, inwestor)</w:t>
            </w:r>
          </w:p>
          <w:p w14:paraId="57BB3924" w14:textId="77777777" w:rsidR="007C7228" w:rsidRPr="00B12906" w:rsidRDefault="007C7228" w:rsidP="007C7228">
            <w:pPr>
              <w:pStyle w:val="Default"/>
              <w:numPr>
                <w:ilvl w:val="0"/>
                <w:numId w:val="46"/>
              </w:numPr>
              <w:spacing w:line="276" w:lineRule="auto"/>
              <w:ind w:left="425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………….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 (nazwa opracowania projektowego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) …………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(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klasa drogi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) …………………………………………………………(okres realizacji)</w:t>
            </w:r>
          </w:p>
          <w:p w14:paraId="448BF8F0" w14:textId="77777777" w:rsidR="007C7228" w:rsidRPr="00B12906" w:rsidRDefault="007C7228" w:rsidP="00D32950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…………………………………………………………(Zleceniodawca, inwestor)</w:t>
            </w:r>
          </w:p>
          <w:p w14:paraId="48D9F2D8" w14:textId="77777777" w:rsidR="007C7228" w:rsidRPr="00B12906" w:rsidRDefault="007C7228" w:rsidP="006B56E1">
            <w:pPr>
              <w:pStyle w:val="Default"/>
              <w:numPr>
                <w:ilvl w:val="0"/>
                <w:numId w:val="46"/>
              </w:numPr>
              <w:ind w:left="425" w:right="142"/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6B56E1"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…………..</w:t>
            </w: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……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(nazwa opracowania projektowego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) ………..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</w:t>
            </w:r>
            <w:r w:rsidR="00F41EF5">
              <w:rPr>
                <w:rFonts w:ascii="Calibri" w:hAnsi="Calibri" w:cs="Calibri"/>
                <w:b/>
                <w:bCs/>
                <w:sz w:val="18"/>
                <w:szCs w:val="18"/>
              </w:rPr>
              <w:t>(</w:t>
            </w:r>
            <w:r w:rsidR="006B56E1"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>klasa drogi</w:t>
            </w:r>
            <w:r w:rsidRPr="00B12906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) </w:t>
            </w: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…………………………………………………………(okres realizacji)</w:t>
            </w:r>
          </w:p>
          <w:p w14:paraId="6C461245" w14:textId="77777777" w:rsidR="007C7228" w:rsidRPr="00B12906" w:rsidRDefault="007C7228" w:rsidP="007C7228">
            <w:pPr>
              <w:pStyle w:val="Default"/>
              <w:ind w:left="425" w:right="142"/>
              <w:jc w:val="both"/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</w:pPr>
            <w:r w:rsidRPr="00B12906">
              <w:rPr>
                <w:rFonts w:ascii="Calibri" w:hAnsi="Calibri" w:cs="Calibri"/>
                <w:b/>
                <w:bCs/>
                <w:color w:val="auto"/>
                <w:sz w:val="18"/>
                <w:szCs w:val="18"/>
              </w:rPr>
              <w:t>…………………………………………………………(Zleceniodawca, inwestor)</w:t>
            </w:r>
          </w:p>
          <w:p w14:paraId="5737DE0C" w14:textId="77777777" w:rsidR="008932EE" w:rsidRPr="00B12906" w:rsidRDefault="008932EE" w:rsidP="007C7228">
            <w:pPr>
              <w:pStyle w:val="Default"/>
              <w:ind w:left="425" w:right="142"/>
              <w:jc w:val="both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</w:tcPr>
          <w:p w14:paraId="154E4B4D" w14:textId="77777777" w:rsidR="007C7228" w:rsidRPr="00B12906" w:rsidRDefault="007C7228" w:rsidP="00D55CC8">
            <w:pPr>
              <w:pStyle w:val="Default"/>
              <w:ind w:left="142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12906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Własne / oddane do dyspozycji </w:t>
            </w:r>
            <w:r w:rsidRPr="00B12906">
              <w:rPr>
                <w:rFonts w:ascii="Calibri" w:hAnsi="Calibri" w:cs="Calibri"/>
                <w:sz w:val="20"/>
                <w:szCs w:val="20"/>
              </w:rPr>
              <w:t>*</w:t>
            </w:r>
          </w:p>
        </w:tc>
      </w:tr>
    </w:tbl>
    <w:p w14:paraId="0C50113B" w14:textId="77777777" w:rsidR="0032655D" w:rsidRPr="00B12906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="Calibri" w:hAnsi="Calibri" w:cs="Calibri"/>
          <w:sz w:val="20"/>
          <w:szCs w:val="20"/>
        </w:rPr>
      </w:pPr>
      <w:r w:rsidRPr="00B12906">
        <w:rPr>
          <w:rFonts w:ascii="Calibri" w:hAnsi="Calibri" w:cs="Calibri"/>
          <w:b/>
          <w:bCs/>
          <w:sz w:val="20"/>
          <w:szCs w:val="20"/>
        </w:rPr>
        <w:t xml:space="preserve">Uwaga! </w:t>
      </w:r>
      <w:r w:rsidRPr="00B12906">
        <w:rPr>
          <w:rFonts w:ascii="Calibri" w:hAnsi="Calibri" w:cs="Calibri"/>
          <w:sz w:val="20"/>
          <w:szCs w:val="20"/>
        </w:rPr>
        <w:t xml:space="preserve">oświadczam(my), </w:t>
      </w:r>
      <w:r w:rsidRPr="00B12906">
        <w:rPr>
          <w:rFonts w:ascii="Calibri" w:hAnsi="Calibri" w:cs="Calibri"/>
          <w:b/>
          <w:bCs/>
          <w:sz w:val="20"/>
          <w:szCs w:val="20"/>
        </w:rPr>
        <w:t>że osoba wskazana</w:t>
      </w:r>
      <w:r w:rsidRPr="00B12906">
        <w:rPr>
          <w:rFonts w:ascii="Calibri" w:hAnsi="Calibri" w:cs="Calibri"/>
          <w:sz w:val="20"/>
          <w:szCs w:val="20"/>
        </w:rPr>
        <w:t>, będzie uczestniczyć w wykonywaniu zamówienia i posiada uprawnienia wymagane w postawionym warunku w SWZ i może sprawować wymienioną funkcję zgodnie z Prawem Budowlanym</w:t>
      </w:r>
      <w:r w:rsidR="008513C9" w:rsidRPr="00B12906">
        <w:rPr>
          <w:rFonts w:ascii="Calibri" w:hAnsi="Calibri" w:cs="Calibri"/>
          <w:sz w:val="20"/>
          <w:szCs w:val="20"/>
        </w:rPr>
        <w:t>.</w:t>
      </w:r>
      <w:r w:rsidRPr="00B12906">
        <w:rPr>
          <w:rFonts w:ascii="Calibri" w:hAnsi="Calibri" w:cs="Calibri"/>
          <w:sz w:val="20"/>
          <w:szCs w:val="20"/>
        </w:rPr>
        <w:t xml:space="preserve"> </w:t>
      </w:r>
    </w:p>
    <w:p w14:paraId="76B1CE3C" w14:textId="77777777" w:rsidR="0032655D" w:rsidRPr="00B12906" w:rsidRDefault="0032655D" w:rsidP="0032655D">
      <w:pPr>
        <w:pStyle w:val="Default"/>
        <w:rPr>
          <w:rFonts w:ascii="Calibri" w:hAnsi="Calibri" w:cs="Calibri"/>
          <w:sz w:val="20"/>
          <w:szCs w:val="20"/>
        </w:rPr>
      </w:pPr>
      <w:r w:rsidRPr="00B12906">
        <w:rPr>
          <w:rFonts w:ascii="Calibri" w:hAnsi="Calibri" w:cs="Calibri"/>
          <w:sz w:val="20"/>
          <w:szCs w:val="20"/>
        </w:rPr>
        <w:t>* niepotrzebne skreślić ( jeżeli wykonawca pozostaje w stosunku umowy cywilno prawnej pozostawiamy własne)</w:t>
      </w:r>
    </w:p>
    <w:p w14:paraId="1E41D0C8" w14:textId="77777777" w:rsidR="000F60B4" w:rsidRPr="00B12906" w:rsidRDefault="000F60B4" w:rsidP="000F60B4">
      <w:pPr>
        <w:jc w:val="both"/>
        <w:outlineLvl w:val="0"/>
        <w:rPr>
          <w:rFonts w:ascii="Calibri" w:hAnsi="Calibri" w:cs="Calibri"/>
          <w:sz w:val="20"/>
          <w:szCs w:val="20"/>
        </w:rPr>
      </w:pPr>
      <w:r w:rsidRPr="00B12906">
        <w:rPr>
          <w:rFonts w:ascii="Calibri" w:hAnsi="Calibri" w:cs="Calibri"/>
          <w:sz w:val="20"/>
          <w:szCs w:val="20"/>
        </w:rPr>
        <w:t>G</w:t>
      </w:r>
      <w:r w:rsidRPr="00B12906">
        <w:rPr>
          <w:rFonts w:ascii="Calibri" w:eastAsia="Calibri" w:hAnsi="Calibri" w:cs="Calibri"/>
          <w:w w:val="90"/>
          <w:sz w:val="20"/>
          <w:szCs w:val="20"/>
        </w:rPr>
        <w:t xml:space="preserve">dy Wykonawca polega na osobach zdolnych do wykonania zamówienia, oddanych do dyspozycji przez  inny podmiot, na zasadach określonych w art. 26 ust. 2b ustawy </w:t>
      </w:r>
      <w:proofErr w:type="spellStart"/>
      <w:r w:rsidRPr="00B12906">
        <w:rPr>
          <w:rFonts w:ascii="Calibri" w:eastAsia="Calibri" w:hAnsi="Calibri" w:cs="Calibri"/>
          <w:w w:val="90"/>
          <w:sz w:val="20"/>
          <w:szCs w:val="20"/>
        </w:rPr>
        <w:t>Pzp</w:t>
      </w:r>
      <w:proofErr w:type="spellEnd"/>
      <w:r w:rsidRPr="00B12906">
        <w:rPr>
          <w:rFonts w:ascii="Calibri" w:eastAsia="Calibri" w:hAnsi="Calibri" w:cs="Calibri"/>
          <w:w w:val="90"/>
          <w:sz w:val="20"/>
          <w:szCs w:val="20"/>
        </w:rPr>
        <w:t>, zobowiązany jest udowodnić, iż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</w:p>
    <w:p w14:paraId="5DF33B3B" w14:textId="77777777" w:rsidR="000F60B4" w:rsidRPr="00B12906" w:rsidRDefault="000F60B4" w:rsidP="000F60B4">
      <w:pPr>
        <w:jc w:val="both"/>
        <w:outlineLvl w:val="0"/>
        <w:rPr>
          <w:rFonts w:ascii="Calibri" w:hAnsi="Calibri" w:cs="Calibri"/>
          <w:sz w:val="20"/>
          <w:szCs w:val="20"/>
        </w:rPr>
      </w:pPr>
    </w:p>
    <w:p w14:paraId="57343793" w14:textId="77777777" w:rsidR="000F60B4" w:rsidRPr="00B12906" w:rsidRDefault="000F60B4" w:rsidP="000F60B4">
      <w:pPr>
        <w:jc w:val="both"/>
        <w:outlineLvl w:val="0"/>
        <w:rPr>
          <w:rFonts w:ascii="Calibri" w:hAnsi="Calibri" w:cs="Calibri"/>
          <w:sz w:val="20"/>
          <w:szCs w:val="20"/>
        </w:rPr>
      </w:pPr>
      <w:r w:rsidRPr="00B12906">
        <w:rPr>
          <w:rFonts w:ascii="Calibri" w:hAnsi="Calibri" w:cs="Calibri"/>
          <w:sz w:val="20"/>
          <w:szCs w:val="20"/>
        </w:rPr>
        <w:t xml:space="preserve">Wykonawca który polega na zasobach innych podmiotów składa wraz z ofertą oświadczenia podmiotów o udostępnieniu zasobów </w:t>
      </w:r>
      <w:r w:rsidR="00853595" w:rsidRPr="00B12906">
        <w:rPr>
          <w:rFonts w:ascii="Calibri" w:hAnsi="Calibri" w:cs="Calibri"/>
          <w:sz w:val="20"/>
          <w:szCs w:val="20"/>
        </w:rPr>
        <w:t>– zał. 1b</w:t>
      </w:r>
    </w:p>
    <w:p w14:paraId="0944E6E3" w14:textId="77777777" w:rsidR="000F60B4" w:rsidRPr="00B12906" w:rsidRDefault="000F60B4" w:rsidP="000F60B4">
      <w:pPr>
        <w:pStyle w:val="Default"/>
        <w:rPr>
          <w:rFonts w:ascii="Calibri" w:hAnsi="Calibri" w:cs="Calibri"/>
          <w:sz w:val="20"/>
          <w:szCs w:val="20"/>
        </w:rPr>
      </w:pPr>
    </w:p>
    <w:sectPr w:rsidR="000F60B4" w:rsidRPr="00B12906" w:rsidSect="00F41EF5">
      <w:headerReference w:type="default" r:id="rId7"/>
      <w:footerReference w:type="even" r:id="rId8"/>
      <w:footerReference w:type="default" r:id="rId9"/>
      <w:pgSz w:w="16838" w:h="11906" w:orient="landscape"/>
      <w:pgMar w:top="705" w:right="1418" w:bottom="284" w:left="1418" w:header="420" w:footer="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7803C" w14:textId="77777777" w:rsidR="00B12906" w:rsidRDefault="00B12906">
      <w:r>
        <w:separator/>
      </w:r>
    </w:p>
  </w:endnote>
  <w:endnote w:type="continuationSeparator" w:id="0">
    <w:p w14:paraId="73430EB5" w14:textId="77777777" w:rsidR="00B12906" w:rsidRDefault="00B1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896D8" w14:textId="77777777" w:rsidR="00AE02C5" w:rsidRDefault="00AE02C5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1F9856" w14:textId="77777777" w:rsidR="00AE02C5" w:rsidRDefault="00AE02C5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E8FA2" w14:textId="77777777" w:rsidR="006B56E1" w:rsidRPr="00CA40E0" w:rsidRDefault="006B56E1" w:rsidP="006B56E1">
    <w:pPr>
      <w:spacing w:line="360" w:lineRule="auto"/>
      <w:ind w:left="7073" w:firstLine="708"/>
      <w:jc w:val="both"/>
      <w:rPr>
        <w:rFonts w:ascii="Arial" w:hAnsi="Arial" w:cs="Arial"/>
        <w:sz w:val="20"/>
        <w:szCs w:val="20"/>
      </w:rPr>
    </w:pPr>
    <w:r w:rsidRPr="00CA40E0">
      <w:rPr>
        <w:rFonts w:ascii="Arial" w:hAnsi="Arial" w:cs="Arial"/>
        <w:sz w:val="20"/>
        <w:szCs w:val="20"/>
      </w:rPr>
      <w:t>…………………………………………………………………</w:t>
    </w:r>
  </w:p>
  <w:p w14:paraId="50193209" w14:textId="77777777" w:rsidR="006B56E1" w:rsidRPr="00CA40E0" w:rsidRDefault="006B56E1" w:rsidP="006B56E1">
    <w:pPr>
      <w:spacing w:line="360" w:lineRule="auto"/>
      <w:ind w:left="7781" w:firstLine="708"/>
      <w:jc w:val="both"/>
      <w:rPr>
        <w:rFonts w:ascii="Arial" w:hAnsi="Arial" w:cs="Arial"/>
        <w:i/>
        <w:sz w:val="16"/>
        <w:szCs w:val="16"/>
      </w:rPr>
    </w:pPr>
    <w:r w:rsidRPr="00CA40E0">
      <w:rPr>
        <w:rFonts w:ascii="Arial" w:hAnsi="Arial" w:cs="Arial"/>
        <w:i/>
        <w:sz w:val="16"/>
        <w:szCs w:val="16"/>
      </w:rPr>
      <w:t xml:space="preserve">Dokument musi być podpisany kwalifikowanym podpisem </w:t>
    </w:r>
  </w:p>
  <w:p w14:paraId="71A16A98" w14:textId="77777777" w:rsidR="006B56E1" w:rsidRPr="00CA40E0" w:rsidRDefault="006B56E1" w:rsidP="006B56E1">
    <w:pPr>
      <w:spacing w:line="360" w:lineRule="auto"/>
      <w:ind w:left="8489"/>
      <w:rPr>
        <w:rFonts w:ascii="Arial" w:hAnsi="Arial" w:cs="Arial"/>
        <w:i/>
        <w:sz w:val="16"/>
        <w:szCs w:val="16"/>
      </w:rPr>
    </w:pPr>
    <w:r w:rsidRPr="00CA40E0">
      <w:rPr>
        <w:rFonts w:ascii="Arial" w:hAnsi="Arial" w:cs="Arial"/>
        <w:i/>
        <w:sz w:val="16"/>
        <w:szCs w:val="16"/>
      </w:rPr>
      <w:t>elektronicznym lub podpisem zaufanym lub osobistym</w:t>
    </w:r>
  </w:p>
  <w:p w14:paraId="58833590" w14:textId="77777777" w:rsidR="00AE02C5" w:rsidRPr="006B56E1" w:rsidRDefault="00AE02C5" w:rsidP="006B56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CFFC08" w14:textId="77777777" w:rsidR="00B12906" w:rsidRDefault="00B12906">
      <w:r>
        <w:separator/>
      </w:r>
    </w:p>
  </w:footnote>
  <w:footnote w:type="continuationSeparator" w:id="0">
    <w:p w14:paraId="0A2085B7" w14:textId="77777777" w:rsidR="00B12906" w:rsidRDefault="00B12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BD923" w14:textId="28D5E201" w:rsidR="00111ECF" w:rsidRPr="00B12906" w:rsidRDefault="007C7228" w:rsidP="007C7228">
    <w:pPr>
      <w:pStyle w:val="Nagwek"/>
      <w:rPr>
        <w:rFonts w:ascii="Calibri" w:hAnsi="Calibri" w:cs="Calibri"/>
        <w:lang w:val="pl-PL"/>
      </w:rPr>
    </w:pPr>
    <w:r w:rsidRPr="00F41EF5">
      <w:rPr>
        <w:rFonts w:ascii="Calibri" w:hAnsi="Calibri" w:cs="Calibri"/>
        <w:b/>
        <w:sz w:val="20"/>
        <w:szCs w:val="20"/>
      </w:rPr>
      <w:t>Nr sprawy: SE.261</w:t>
    </w:r>
    <w:r w:rsidR="00681D2A">
      <w:rPr>
        <w:rFonts w:ascii="Calibri" w:hAnsi="Calibri" w:cs="Calibri"/>
        <w:b/>
        <w:sz w:val="20"/>
        <w:szCs w:val="20"/>
        <w:lang w:val="pl-PL"/>
      </w:rPr>
      <w:t>.1</w:t>
    </w:r>
    <w:r w:rsidR="00916D14">
      <w:rPr>
        <w:rFonts w:ascii="Calibri" w:hAnsi="Calibri" w:cs="Calibri"/>
        <w:b/>
        <w:sz w:val="20"/>
        <w:szCs w:val="20"/>
        <w:lang w:val="pl-PL"/>
      </w:rPr>
      <w:t>2</w:t>
    </w:r>
    <w:r w:rsidR="00681D2A">
      <w:rPr>
        <w:rFonts w:ascii="Calibri" w:hAnsi="Calibri" w:cs="Calibri"/>
        <w:b/>
        <w:sz w:val="20"/>
        <w:szCs w:val="20"/>
        <w:lang w:val="pl-PL"/>
      </w:rPr>
      <w:t xml:space="preserve">. </w:t>
    </w:r>
    <w:r w:rsidR="00F223C0">
      <w:rPr>
        <w:rFonts w:ascii="Calibri" w:hAnsi="Calibri" w:cs="Calibri"/>
        <w:b/>
        <w:sz w:val="20"/>
        <w:szCs w:val="20"/>
        <w:lang w:val="pl-PL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0FF54CDA"/>
    <w:multiLevelType w:val="hybridMultilevel"/>
    <w:tmpl w:val="2A6A7058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 w15:restartNumberingAfterBreak="0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E0D7C1E"/>
    <w:multiLevelType w:val="hybridMultilevel"/>
    <w:tmpl w:val="6090FE16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8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1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3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4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4528701">
    <w:abstractNumId w:val="36"/>
  </w:num>
  <w:num w:numId="2" w16cid:durableId="465317659">
    <w:abstractNumId w:val="42"/>
  </w:num>
  <w:num w:numId="3" w16cid:durableId="2087873654">
    <w:abstractNumId w:val="30"/>
  </w:num>
  <w:num w:numId="4" w16cid:durableId="1789398815">
    <w:abstractNumId w:val="26"/>
  </w:num>
  <w:num w:numId="5" w16cid:durableId="372317225">
    <w:abstractNumId w:val="19"/>
  </w:num>
  <w:num w:numId="6" w16cid:durableId="1315988045">
    <w:abstractNumId w:val="33"/>
  </w:num>
  <w:num w:numId="7" w16cid:durableId="1717268069">
    <w:abstractNumId w:val="38"/>
  </w:num>
  <w:num w:numId="8" w16cid:durableId="1108500481">
    <w:abstractNumId w:val="23"/>
  </w:num>
  <w:num w:numId="9" w16cid:durableId="887567762">
    <w:abstractNumId w:val="49"/>
  </w:num>
  <w:num w:numId="10" w16cid:durableId="53355052">
    <w:abstractNumId w:val="54"/>
  </w:num>
  <w:num w:numId="11" w16cid:durableId="1186554415">
    <w:abstractNumId w:val="20"/>
  </w:num>
  <w:num w:numId="12" w16cid:durableId="1535657400">
    <w:abstractNumId w:val="52"/>
  </w:num>
  <w:num w:numId="13" w16cid:durableId="760293589">
    <w:abstractNumId w:val="53"/>
  </w:num>
  <w:num w:numId="14" w16cid:durableId="468785610">
    <w:abstractNumId w:val="13"/>
  </w:num>
  <w:num w:numId="15" w16cid:durableId="1592858513">
    <w:abstractNumId w:val="27"/>
  </w:num>
  <w:num w:numId="16" w16cid:durableId="925071712">
    <w:abstractNumId w:val="32"/>
  </w:num>
  <w:num w:numId="17" w16cid:durableId="1619532408">
    <w:abstractNumId w:val="48"/>
  </w:num>
  <w:num w:numId="18" w16cid:durableId="2013683171">
    <w:abstractNumId w:val="22"/>
  </w:num>
  <w:num w:numId="19" w16cid:durableId="5642885">
    <w:abstractNumId w:val="14"/>
  </w:num>
  <w:num w:numId="20" w16cid:durableId="275606203">
    <w:abstractNumId w:val="17"/>
  </w:num>
  <w:num w:numId="21" w16cid:durableId="1135365967">
    <w:abstractNumId w:val="43"/>
  </w:num>
  <w:num w:numId="22" w16cid:durableId="879980231">
    <w:abstractNumId w:val="18"/>
  </w:num>
  <w:num w:numId="23" w16cid:durableId="1454518240">
    <w:abstractNumId w:val="47"/>
  </w:num>
  <w:num w:numId="24" w16cid:durableId="349839559">
    <w:abstractNumId w:val="45"/>
  </w:num>
  <w:num w:numId="25" w16cid:durableId="1212110890">
    <w:abstractNumId w:val="21"/>
  </w:num>
  <w:num w:numId="26" w16cid:durableId="1350717623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99333013">
    <w:abstractNumId w:val="50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25790150">
    <w:abstractNumId w:val="3"/>
  </w:num>
  <w:num w:numId="29" w16cid:durableId="1122575498">
    <w:abstractNumId w:val="8"/>
  </w:num>
  <w:num w:numId="30" w16cid:durableId="651369940">
    <w:abstractNumId w:val="2"/>
  </w:num>
  <w:num w:numId="31" w16cid:durableId="1728720104">
    <w:abstractNumId w:val="41"/>
  </w:num>
  <w:num w:numId="32" w16cid:durableId="724913317">
    <w:abstractNumId w:val="10"/>
  </w:num>
  <w:num w:numId="33" w16cid:durableId="230308154">
    <w:abstractNumId w:val="29"/>
  </w:num>
  <w:num w:numId="34" w16cid:durableId="281614322">
    <w:abstractNumId w:val="44"/>
  </w:num>
  <w:num w:numId="35" w16cid:durableId="1591502678">
    <w:abstractNumId w:val="16"/>
  </w:num>
  <w:num w:numId="36" w16cid:durableId="80025138">
    <w:abstractNumId w:val="51"/>
  </w:num>
  <w:num w:numId="37" w16cid:durableId="1149640210">
    <w:abstractNumId w:val="15"/>
  </w:num>
  <w:num w:numId="38" w16cid:durableId="921987893">
    <w:abstractNumId w:val="9"/>
  </w:num>
  <w:num w:numId="39" w16cid:durableId="1285624313">
    <w:abstractNumId w:val="24"/>
  </w:num>
  <w:num w:numId="40" w16cid:durableId="1430587354">
    <w:abstractNumId w:val="39"/>
  </w:num>
  <w:num w:numId="41" w16cid:durableId="385641675">
    <w:abstractNumId w:val="34"/>
  </w:num>
  <w:num w:numId="42" w16cid:durableId="41787025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458501746">
    <w:abstractNumId w:val="28"/>
  </w:num>
  <w:num w:numId="44" w16cid:durableId="2022276842">
    <w:abstractNumId w:val="25"/>
  </w:num>
  <w:num w:numId="45" w16cid:durableId="976951057">
    <w:abstractNumId w:val="11"/>
  </w:num>
  <w:num w:numId="46" w16cid:durableId="1713186458">
    <w:abstractNumId w:val="37"/>
  </w:num>
  <w:num w:numId="47" w16cid:durableId="1821726855">
    <w:abstractNumId w:val="1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1BD9"/>
    <w:rsid w:val="0000239F"/>
    <w:rsid w:val="0000347E"/>
    <w:rsid w:val="00005154"/>
    <w:rsid w:val="000065EB"/>
    <w:rsid w:val="000066DD"/>
    <w:rsid w:val="00006898"/>
    <w:rsid w:val="00006D71"/>
    <w:rsid w:val="00007E0C"/>
    <w:rsid w:val="000147B4"/>
    <w:rsid w:val="00017C55"/>
    <w:rsid w:val="000231AC"/>
    <w:rsid w:val="000239D4"/>
    <w:rsid w:val="00023F47"/>
    <w:rsid w:val="00025659"/>
    <w:rsid w:val="000263E4"/>
    <w:rsid w:val="00026E3B"/>
    <w:rsid w:val="00027CE9"/>
    <w:rsid w:val="00033E37"/>
    <w:rsid w:val="0003703F"/>
    <w:rsid w:val="000379F7"/>
    <w:rsid w:val="000402E4"/>
    <w:rsid w:val="00041617"/>
    <w:rsid w:val="00042263"/>
    <w:rsid w:val="00042B17"/>
    <w:rsid w:val="00044B6B"/>
    <w:rsid w:val="00047EF2"/>
    <w:rsid w:val="00054BF5"/>
    <w:rsid w:val="00055851"/>
    <w:rsid w:val="00061F88"/>
    <w:rsid w:val="00062227"/>
    <w:rsid w:val="00063849"/>
    <w:rsid w:val="000675E7"/>
    <w:rsid w:val="00070743"/>
    <w:rsid w:val="000726CE"/>
    <w:rsid w:val="00075847"/>
    <w:rsid w:val="00080D85"/>
    <w:rsid w:val="00083030"/>
    <w:rsid w:val="00083594"/>
    <w:rsid w:val="00084151"/>
    <w:rsid w:val="000858B3"/>
    <w:rsid w:val="000860C5"/>
    <w:rsid w:val="00090A82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28F5"/>
    <w:rsid w:val="000C3646"/>
    <w:rsid w:val="000D40FD"/>
    <w:rsid w:val="000E05B9"/>
    <w:rsid w:val="000E4E2A"/>
    <w:rsid w:val="000E7F53"/>
    <w:rsid w:val="000F4AA9"/>
    <w:rsid w:val="000F60B4"/>
    <w:rsid w:val="0010294D"/>
    <w:rsid w:val="00102A85"/>
    <w:rsid w:val="00102C0C"/>
    <w:rsid w:val="00103155"/>
    <w:rsid w:val="001054D9"/>
    <w:rsid w:val="00111085"/>
    <w:rsid w:val="00111ECF"/>
    <w:rsid w:val="00114AAA"/>
    <w:rsid w:val="00114EE9"/>
    <w:rsid w:val="001201D6"/>
    <w:rsid w:val="001218E1"/>
    <w:rsid w:val="00122276"/>
    <w:rsid w:val="00126E65"/>
    <w:rsid w:val="001302D3"/>
    <w:rsid w:val="00131262"/>
    <w:rsid w:val="00134702"/>
    <w:rsid w:val="00134FF8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0042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5644"/>
    <w:rsid w:val="001866AD"/>
    <w:rsid w:val="00191FF7"/>
    <w:rsid w:val="00192C7B"/>
    <w:rsid w:val="00193E03"/>
    <w:rsid w:val="00194CF3"/>
    <w:rsid w:val="00197122"/>
    <w:rsid w:val="001979DB"/>
    <w:rsid w:val="001A4C70"/>
    <w:rsid w:val="001A5611"/>
    <w:rsid w:val="001A7799"/>
    <w:rsid w:val="001B000A"/>
    <w:rsid w:val="001B012A"/>
    <w:rsid w:val="001B3135"/>
    <w:rsid w:val="001B59ED"/>
    <w:rsid w:val="001B65FF"/>
    <w:rsid w:val="001C12C8"/>
    <w:rsid w:val="001C256F"/>
    <w:rsid w:val="001C3109"/>
    <w:rsid w:val="001C33AC"/>
    <w:rsid w:val="001C3B8A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1C0"/>
    <w:rsid w:val="001F1C7C"/>
    <w:rsid w:val="001F2573"/>
    <w:rsid w:val="001F3802"/>
    <w:rsid w:val="001F4FD3"/>
    <w:rsid w:val="001F516F"/>
    <w:rsid w:val="001F60E2"/>
    <w:rsid w:val="001F6ECF"/>
    <w:rsid w:val="002013CA"/>
    <w:rsid w:val="0020146F"/>
    <w:rsid w:val="00204600"/>
    <w:rsid w:val="00205194"/>
    <w:rsid w:val="00210DCE"/>
    <w:rsid w:val="00211D44"/>
    <w:rsid w:val="0021284A"/>
    <w:rsid w:val="00213968"/>
    <w:rsid w:val="0022268B"/>
    <w:rsid w:val="00222F60"/>
    <w:rsid w:val="002232E2"/>
    <w:rsid w:val="00223750"/>
    <w:rsid w:val="002248A3"/>
    <w:rsid w:val="00224C77"/>
    <w:rsid w:val="00225324"/>
    <w:rsid w:val="00227E39"/>
    <w:rsid w:val="00233770"/>
    <w:rsid w:val="00235413"/>
    <w:rsid w:val="00241840"/>
    <w:rsid w:val="00241C6C"/>
    <w:rsid w:val="002447F6"/>
    <w:rsid w:val="00244F6A"/>
    <w:rsid w:val="002465A6"/>
    <w:rsid w:val="00246A11"/>
    <w:rsid w:val="00252051"/>
    <w:rsid w:val="00253E29"/>
    <w:rsid w:val="00255734"/>
    <w:rsid w:val="00256EDD"/>
    <w:rsid w:val="00257369"/>
    <w:rsid w:val="00261B89"/>
    <w:rsid w:val="0026568F"/>
    <w:rsid w:val="00265D39"/>
    <w:rsid w:val="0026706B"/>
    <w:rsid w:val="002678AB"/>
    <w:rsid w:val="00267E1D"/>
    <w:rsid w:val="00271D38"/>
    <w:rsid w:val="00272E2B"/>
    <w:rsid w:val="00275FF8"/>
    <w:rsid w:val="002814D4"/>
    <w:rsid w:val="002837ED"/>
    <w:rsid w:val="0028609F"/>
    <w:rsid w:val="002860FF"/>
    <w:rsid w:val="00291134"/>
    <w:rsid w:val="00291E4E"/>
    <w:rsid w:val="002953C0"/>
    <w:rsid w:val="002A2237"/>
    <w:rsid w:val="002A2640"/>
    <w:rsid w:val="002A4CEF"/>
    <w:rsid w:val="002A5798"/>
    <w:rsid w:val="002A5876"/>
    <w:rsid w:val="002A7F4E"/>
    <w:rsid w:val="002B6740"/>
    <w:rsid w:val="002C2282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6E5D"/>
    <w:rsid w:val="002F0291"/>
    <w:rsid w:val="002F16D6"/>
    <w:rsid w:val="002F26C4"/>
    <w:rsid w:val="002F79CA"/>
    <w:rsid w:val="003008FD"/>
    <w:rsid w:val="00301D0C"/>
    <w:rsid w:val="00302515"/>
    <w:rsid w:val="00302B07"/>
    <w:rsid w:val="003062AC"/>
    <w:rsid w:val="00310A34"/>
    <w:rsid w:val="00311593"/>
    <w:rsid w:val="0031370D"/>
    <w:rsid w:val="00313888"/>
    <w:rsid w:val="00315240"/>
    <w:rsid w:val="00320DC8"/>
    <w:rsid w:val="003234A7"/>
    <w:rsid w:val="00323A00"/>
    <w:rsid w:val="00325720"/>
    <w:rsid w:val="0032655D"/>
    <w:rsid w:val="00330593"/>
    <w:rsid w:val="00330A77"/>
    <w:rsid w:val="00331D6C"/>
    <w:rsid w:val="0033359D"/>
    <w:rsid w:val="0033364D"/>
    <w:rsid w:val="00333E3F"/>
    <w:rsid w:val="00333F61"/>
    <w:rsid w:val="00334999"/>
    <w:rsid w:val="0033551F"/>
    <w:rsid w:val="0033655A"/>
    <w:rsid w:val="00341028"/>
    <w:rsid w:val="003429D7"/>
    <w:rsid w:val="00350282"/>
    <w:rsid w:val="00351E47"/>
    <w:rsid w:val="00353A1A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0562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3B8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58BF"/>
    <w:rsid w:val="003B6F73"/>
    <w:rsid w:val="003C48F1"/>
    <w:rsid w:val="003C4B19"/>
    <w:rsid w:val="003C659A"/>
    <w:rsid w:val="003C7514"/>
    <w:rsid w:val="003D1ED1"/>
    <w:rsid w:val="003D4FCB"/>
    <w:rsid w:val="003E4162"/>
    <w:rsid w:val="003E464A"/>
    <w:rsid w:val="003E719D"/>
    <w:rsid w:val="003F0669"/>
    <w:rsid w:val="003F3E9E"/>
    <w:rsid w:val="003F3F18"/>
    <w:rsid w:val="003F49E2"/>
    <w:rsid w:val="003F503B"/>
    <w:rsid w:val="003F5826"/>
    <w:rsid w:val="003F5882"/>
    <w:rsid w:val="003F60D2"/>
    <w:rsid w:val="003F6389"/>
    <w:rsid w:val="00400735"/>
    <w:rsid w:val="00404595"/>
    <w:rsid w:val="00405505"/>
    <w:rsid w:val="00410D38"/>
    <w:rsid w:val="0041331B"/>
    <w:rsid w:val="00414CF9"/>
    <w:rsid w:val="00417272"/>
    <w:rsid w:val="00420580"/>
    <w:rsid w:val="00422FC5"/>
    <w:rsid w:val="00423457"/>
    <w:rsid w:val="004245B7"/>
    <w:rsid w:val="00427A12"/>
    <w:rsid w:val="00435DD0"/>
    <w:rsid w:val="00435FF4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1FBB"/>
    <w:rsid w:val="00462A4F"/>
    <w:rsid w:val="004639B5"/>
    <w:rsid w:val="0047062C"/>
    <w:rsid w:val="004748C0"/>
    <w:rsid w:val="00474D9C"/>
    <w:rsid w:val="00476528"/>
    <w:rsid w:val="00477ADD"/>
    <w:rsid w:val="00480774"/>
    <w:rsid w:val="004825FF"/>
    <w:rsid w:val="00483B12"/>
    <w:rsid w:val="00485B52"/>
    <w:rsid w:val="004900D8"/>
    <w:rsid w:val="00490F36"/>
    <w:rsid w:val="00491F1E"/>
    <w:rsid w:val="004934C5"/>
    <w:rsid w:val="00493D06"/>
    <w:rsid w:val="00494A82"/>
    <w:rsid w:val="00494BF8"/>
    <w:rsid w:val="0049543B"/>
    <w:rsid w:val="004A1963"/>
    <w:rsid w:val="004A1B6E"/>
    <w:rsid w:val="004A4D02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2704"/>
    <w:rsid w:val="004C2DD9"/>
    <w:rsid w:val="004C4725"/>
    <w:rsid w:val="004C52C0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7855"/>
    <w:rsid w:val="00500D3B"/>
    <w:rsid w:val="005038D7"/>
    <w:rsid w:val="00506B70"/>
    <w:rsid w:val="00506BA7"/>
    <w:rsid w:val="00510327"/>
    <w:rsid w:val="00511D6F"/>
    <w:rsid w:val="005127C5"/>
    <w:rsid w:val="005128AA"/>
    <w:rsid w:val="00512CAF"/>
    <w:rsid w:val="005131C0"/>
    <w:rsid w:val="005140D4"/>
    <w:rsid w:val="0051555E"/>
    <w:rsid w:val="00515E60"/>
    <w:rsid w:val="00516445"/>
    <w:rsid w:val="0051755C"/>
    <w:rsid w:val="00521420"/>
    <w:rsid w:val="00522BE4"/>
    <w:rsid w:val="00531937"/>
    <w:rsid w:val="005327E3"/>
    <w:rsid w:val="00532D41"/>
    <w:rsid w:val="00532DC9"/>
    <w:rsid w:val="005344B2"/>
    <w:rsid w:val="00534CF1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724F"/>
    <w:rsid w:val="005578DF"/>
    <w:rsid w:val="00562ABE"/>
    <w:rsid w:val="00562E4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4F91"/>
    <w:rsid w:val="005A7D9C"/>
    <w:rsid w:val="005B1E12"/>
    <w:rsid w:val="005B5014"/>
    <w:rsid w:val="005B588A"/>
    <w:rsid w:val="005C02F8"/>
    <w:rsid w:val="005C13F5"/>
    <w:rsid w:val="005C1C2E"/>
    <w:rsid w:val="005C2B74"/>
    <w:rsid w:val="005C52B4"/>
    <w:rsid w:val="005C74D9"/>
    <w:rsid w:val="005D2FD5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E24"/>
    <w:rsid w:val="00631F41"/>
    <w:rsid w:val="00633F9C"/>
    <w:rsid w:val="00635E34"/>
    <w:rsid w:val="00642664"/>
    <w:rsid w:val="00644615"/>
    <w:rsid w:val="00644938"/>
    <w:rsid w:val="00645158"/>
    <w:rsid w:val="0064532E"/>
    <w:rsid w:val="006524E0"/>
    <w:rsid w:val="00652ADE"/>
    <w:rsid w:val="00653417"/>
    <w:rsid w:val="0065381F"/>
    <w:rsid w:val="006542AE"/>
    <w:rsid w:val="00657045"/>
    <w:rsid w:val="006575DF"/>
    <w:rsid w:val="00660851"/>
    <w:rsid w:val="006615B0"/>
    <w:rsid w:val="0066323E"/>
    <w:rsid w:val="00663477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1D2A"/>
    <w:rsid w:val="00682577"/>
    <w:rsid w:val="00682CD1"/>
    <w:rsid w:val="00683021"/>
    <w:rsid w:val="00685194"/>
    <w:rsid w:val="00685B3C"/>
    <w:rsid w:val="00685B8D"/>
    <w:rsid w:val="0068677E"/>
    <w:rsid w:val="006931D7"/>
    <w:rsid w:val="00694955"/>
    <w:rsid w:val="006952AC"/>
    <w:rsid w:val="00696298"/>
    <w:rsid w:val="00697CEE"/>
    <w:rsid w:val="006B004E"/>
    <w:rsid w:val="006B4024"/>
    <w:rsid w:val="006B48EB"/>
    <w:rsid w:val="006B56E1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D65C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030C"/>
    <w:rsid w:val="006F4070"/>
    <w:rsid w:val="006F4D47"/>
    <w:rsid w:val="006F5C85"/>
    <w:rsid w:val="006F7A42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65C0"/>
    <w:rsid w:val="00720E46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69A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2072"/>
    <w:rsid w:val="00784738"/>
    <w:rsid w:val="00785B61"/>
    <w:rsid w:val="007877E3"/>
    <w:rsid w:val="00787E16"/>
    <w:rsid w:val="00792EE6"/>
    <w:rsid w:val="00793775"/>
    <w:rsid w:val="0079444B"/>
    <w:rsid w:val="007957D1"/>
    <w:rsid w:val="007A0335"/>
    <w:rsid w:val="007A7C26"/>
    <w:rsid w:val="007B21B2"/>
    <w:rsid w:val="007C0CCF"/>
    <w:rsid w:val="007C250A"/>
    <w:rsid w:val="007C4815"/>
    <w:rsid w:val="007C4F17"/>
    <w:rsid w:val="007C7228"/>
    <w:rsid w:val="007C73C6"/>
    <w:rsid w:val="007D29F5"/>
    <w:rsid w:val="007D2EDC"/>
    <w:rsid w:val="007D5BE1"/>
    <w:rsid w:val="007D5D10"/>
    <w:rsid w:val="007E08D6"/>
    <w:rsid w:val="007E6310"/>
    <w:rsid w:val="007F0EBC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4A86"/>
    <w:rsid w:val="008079C8"/>
    <w:rsid w:val="00807F68"/>
    <w:rsid w:val="00810A21"/>
    <w:rsid w:val="008115F9"/>
    <w:rsid w:val="00812831"/>
    <w:rsid w:val="00816EC2"/>
    <w:rsid w:val="008215CC"/>
    <w:rsid w:val="00822E62"/>
    <w:rsid w:val="00823981"/>
    <w:rsid w:val="00824F4A"/>
    <w:rsid w:val="00825EA0"/>
    <w:rsid w:val="00826C7F"/>
    <w:rsid w:val="00832CA3"/>
    <w:rsid w:val="00833F92"/>
    <w:rsid w:val="008344A7"/>
    <w:rsid w:val="008375EC"/>
    <w:rsid w:val="008409B8"/>
    <w:rsid w:val="00840E8D"/>
    <w:rsid w:val="008454AD"/>
    <w:rsid w:val="00845544"/>
    <w:rsid w:val="00851265"/>
    <w:rsid w:val="008513C9"/>
    <w:rsid w:val="00852689"/>
    <w:rsid w:val="00853595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5FF"/>
    <w:rsid w:val="00882946"/>
    <w:rsid w:val="00892186"/>
    <w:rsid w:val="008932EE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BB"/>
    <w:rsid w:val="008C6142"/>
    <w:rsid w:val="008C7516"/>
    <w:rsid w:val="008D1ABD"/>
    <w:rsid w:val="008D2201"/>
    <w:rsid w:val="008D38B4"/>
    <w:rsid w:val="008D5AC9"/>
    <w:rsid w:val="008D7041"/>
    <w:rsid w:val="008E5B27"/>
    <w:rsid w:val="008F0BFB"/>
    <w:rsid w:val="008F21F2"/>
    <w:rsid w:val="008F2E6F"/>
    <w:rsid w:val="00901E17"/>
    <w:rsid w:val="00901EC6"/>
    <w:rsid w:val="009023E2"/>
    <w:rsid w:val="00902957"/>
    <w:rsid w:val="0090440F"/>
    <w:rsid w:val="009062BC"/>
    <w:rsid w:val="00910410"/>
    <w:rsid w:val="00910F57"/>
    <w:rsid w:val="0091104C"/>
    <w:rsid w:val="009137CE"/>
    <w:rsid w:val="00916D14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3935"/>
    <w:rsid w:val="00936437"/>
    <w:rsid w:val="00936F5F"/>
    <w:rsid w:val="00937018"/>
    <w:rsid w:val="009370DA"/>
    <w:rsid w:val="00937E37"/>
    <w:rsid w:val="00940C71"/>
    <w:rsid w:val="009427CB"/>
    <w:rsid w:val="009433BE"/>
    <w:rsid w:val="0094667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502C"/>
    <w:rsid w:val="0097748F"/>
    <w:rsid w:val="009829D9"/>
    <w:rsid w:val="00983423"/>
    <w:rsid w:val="009834CE"/>
    <w:rsid w:val="00983D87"/>
    <w:rsid w:val="0098603A"/>
    <w:rsid w:val="009860A0"/>
    <w:rsid w:val="009952C7"/>
    <w:rsid w:val="009970AA"/>
    <w:rsid w:val="009A0530"/>
    <w:rsid w:val="009A32D4"/>
    <w:rsid w:val="009A410D"/>
    <w:rsid w:val="009A4C9A"/>
    <w:rsid w:val="009A5616"/>
    <w:rsid w:val="009A63E0"/>
    <w:rsid w:val="009B4E9E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A01864"/>
    <w:rsid w:val="00A0223C"/>
    <w:rsid w:val="00A029F1"/>
    <w:rsid w:val="00A04AF7"/>
    <w:rsid w:val="00A05061"/>
    <w:rsid w:val="00A05C0F"/>
    <w:rsid w:val="00A06B79"/>
    <w:rsid w:val="00A06C60"/>
    <w:rsid w:val="00A10FFA"/>
    <w:rsid w:val="00A1134B"/>
    <w:rsid w:val="00A14EE6"/>
    <w:rsid w:val="00A17D18"/>
    <w:rsid w:val="00A20B08"/>
    <w:rsid w:val="00A20E8F"/>
    <w:rsid w:val="00A2116D"/>
    <w:rsid w:val="00A22755"/>
    <w:rsid w:val="00A22A15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0544"/>
    <w:rsid w:val="00A62E79"/>
    <w:rsid w:val="00A63AF0"/>
    <w:rsid w:val="00A71CB4"/>
    <w:rsid w:val="00A7210A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553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0C54"/>
    <w:rsid w:val="00AE1DEB"/>
    <w:rsid w:val="00AE25F5"/>
    <w:rsid w:val="00AE267D"/>
    <w:rsid w:val="00AE3179"/>
    <w:rsid w:val="00AE5AB8"/>
    <w:rsid w:val="00AE6EDA"/>
    <w:rsid w:val="00AE6FEB"/>
    <w:rsid w:val="00AF0521"/>
    <w:rsid w:val="00AF09DF"/>
    <w:rsid w:val="00AF0D14"/>
    <w:rsid w:val="00AF2E5E"/>
    <w:rsid w:val="00AF4F4E"/>
    <w:rsid w:val="00AF6582"/>
    <w:rsid w:val="00B01A2A"/>
    <w:rsid w:val="00B02E5B"/>
    <w:rsid w:val="00B0402C"/>
    <w:rsid w:val="00B044D9"/>
    <w:rsid w:val="00B04961"/>
    <w:rsid w:val="00B04E14"/>
    <w:rsid w:val="00B119CC"/>
    <w:rsid w:val="00B11C33"/>
    <w:rsid w:val="00B12906"/>
    <w:rsid w:val="00B146AD"/>
    <w:rsid w:val="00B1499E"/>
    <w:rsid w:val="00B153AF"/>
    <w:rsid w:val="00B15EF9"/>
    <w:rsid w:val="00B20941"/>
    <w:rsid w:val="00B20BCF"/>
    <w:rsid w:val="00B2185E"/>
    <w:rsid w:val="00B21D2F"/>
    <w:rsid w:val="00B21E12"/>
    <w:rsid w:val="00B23988"/>
    <w:rsid w:val="00B246A6"/>
    <w:rsid w:val="00B24B09"/>
    <w:rsid w:val="00B2594C"/>
    <w:rsid w:val="00B25F5F"/>
    <w:rsid w:val="00B2696B"/>
    <w:rsid w:val="00B26FE4"/>
    <w:rsid w:val="00B325D8"/>
    <w:rsid w:val="00B333E3"/>
    <w:rsid w:val="00B3383A"/>
    <w:rsid w:val="00B36246"/>
    <w:rsid w:val="00B40125"/>
    <w:rsid w:val="00B4095C"/>
    <w:rsid w:val="00B47146"/>
    <w:rsid w:val="00B47E40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9FF"/>
    <w:rsid w:val="00B7769F"/>
    <w:rsid w:val="00B80B1E"/>
    <w:rsid w:val="00B828B4"/>
    <w:rsid w:val="00B83427"/>
    <w:rsid w:val="00B84913"/>
    <w:rsid w:val="00B84DB4"/>
    <w:rsid w:val="00B84F3F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19B8"/>
    <w:rsid w:val="00BB7015"/>
    <w:rsid w:val="00BB79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E7647"/>
    <w:rsid w:val="00BF0427"/>
    <w:rsid w:val="00BF15F1"/>
    <w:rsid w:val="00BF1BAE"/>
    <w:rsid w:val="00BF3244"/>
    <w:rsid w:val="00BF353D"/>
    <w:rsid w:val="00BF6EFD"/>
    <w:rsid w:val="00BF78FD"/>
    <w:rsid w:val="00C013CE"/>
    <w:rsid w:val="00C015A6"/>
    <w:rsid w:val="00C0164D"/>
    <w:rsid w:val="00C02FE9"/>
    <w:rsid w:val="00C046CB"/>
    <w:rsid w:val="00C0511A"/>
    <w:rsid w:val="00C05C98"/>
    <w:rsid w:val="00C0613F"/>
    <w:rsid w:val="00C10C91"/>
    <w:rsid w:val="00C12D87"/>
    <w:rsid w:val="00C14458"/>
    <w:rsid w:val="00C14580"/>
    <w:rsid w:val="00C153BB"/>
    <w:rsid w:val="00C179E7"/>
    <w:rsid w:val="00C22F62"/>
    <w:rsid w:val="00C24130"/>
    <w:rsid w:val="00C244CC"/>
    <w:rsid w:val="00C244E8"/>
    <w:rsid w:val="00C25AA1"/>
    <w:rsid w:val="00C27669"/>
    <w:rsid w:val="00C27BFA"/>
    <w:rsid w:val="00C300AC"/>
    <w:rsid w:val="00C31DF3"/>
    <w:rsid w:val="00C31EC8"/>
    <w:rsid w:val="00C345BC"/>
    <w:rsid w:val="00C34684"/>
    <w:rsid w:val="00C34DE1"/>
    <w:rsid w:val="00C353CF"/>
    <w:rsid w:val="00C359DA"/>
    <w:rsid w:val="00C4348A"/>
    <w:rsid w:val="00C451BB"/>
    <w:rsid w:val="00C461F4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7771A"/>
    <w:rsid w:val="00C80112"/>
    <w:rsid w:val="00C810D6"/>
    <w:rsid w:val="00C82F0B"/>
    <w:rsid w:val="00C859C8"/>
    <w:rsid w:val="00C872C2"/>
    <w:rsid w:val="00C90EE7"/>
    <w:rsid w:val="00C9266C"/>
    <w:rsid w:val="00C952A0"/>
    <w:rsid w:val="00C97C1D"/>
    <w:rsid w:val="00CA152F"/>
    <w:rsid w:val="00CA23A0"/>
    <w:rsid w:val="00CA4619"/>
    <w:rsid w:val="00CB08D9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A21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6FF2"/>
    <w:rsid w:val="00CF7B0C"/>
    <w:rsid w:val="00D04517"/>
    <w:rsid w:val="00D0511E"/>
    <w:rsid w:val="00D1025F"/>
    <w:rsid w:val="00D12DCC"/>
    <w:rsid w:val="00D14073"/>
    <w:rsid w:val="00D1415B"/>
    <w:rsid w:val="00D14DCB"/>
    <w:rsid w:val="00D16E6D"/>
    <w:rsid w:val="00D20DF1"/>
    <w:rsid w:val="00D221B1"/>
    <w:rsid w:val="00D22BE4"/>
    <w:rsid w:val="00D24228"/>
    <w:rsid w:val="00D24236"/>
    <w:rsid w:val="00D25F02"/>
    <w:rsid w:val="00D26C21"/>
    <w:rsid w:val="00D271C0"/>
    <w:rsid w:val="00D323C0"/>
    <w:rsid w:val="00D32776"/>
    <w:rsid w:val="00D32950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4276"/>
    <w:rsid w:val="00D55CC8"/>
    <w:rsid w:val="00D56446"/>
    <w:rsid w:val="00D6108E"/>
    <w:rsid w:val="00D61164"/>
    <w:rsid w:val="00D61235"/>
    <w:rsid w:val="00D613FE"/>
    <w:rsid w:val="00D61809"/>
    <w:rsid w:val="00D62C30"/>
    <w:rsid w:val="00D62FF6"/>
    <w:rsid w:val="00D64008"/>
    <w:rsid w:val="00D653AF"/>
    <w:rsid w:val="00D653D3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552D"/>
    <w:rsid w:val="00D87117"/>
    <w:rsid w:val="00D871CB"/>
    <w:rsid w:val="00D91670"/>
    <w:rsid w:val="00D93276"/>
    <w:rsid w:val="00D93CF7"/>
    <w:rsid w:val="00D96540"/>
    <w:rsid w:val="00DA3046"/>
    <w:rsid w:val="00DA3758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6E0A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E0673"/>
    <w:rsid w:val="00DE39A5"/>
    <w:rsid w:val="00DE3BC4"/>
    <w:rsid w:val="00DE5733"/>
    <w:rsid w:val="00DE67E4"/>
    <w:rsid w:val="00DE6A89"/>
    <w:rsid w:val="00DE75D3"/>
    <w:rsid w:val="00DE7EFD"/>
    <w:rsid w:val="00DF01CD"/>
    <w:rsid w:val="00DF1AE3"/>
    <w:rsid w:val="00DF5D0D"/>
    <w:rsid w:val="00DF68C8"/>
    <w:rsid w:val="00E00090"/>
    <w:rsid w:val="00E0472E"/>
    <w:rsid w:val="00E110B9"/>
    <w:rsid w:val="00E11444"/>
    <w:rsid w:val="00E1502F"/>
    <w:rsid w:val="00E176CD"/>
    <w:rsid w:val="00E17D8F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34A4"/>
    <w:rsid w:val="00E449A6"/>
    <w:rsid w:val="00E44E6C"/>
    <w:rsid w:val="00E45537"/>
    <w:rsid w:val="00E46519"/>
    <w:rsid w:val="00E51A55"/>
    <w:rsid w:val="00E55C88"/>
    <w:rsid w:val="00E5600C"/>
    <w:rsid w:val="00E571C5"/>
    <w:rsid w:val="00E6178E"/>
    <w:rsid w:val="00E61DB6"/>
    <w:rsid w:val="00E6447A"/>
    <w:rsid w:val="00E70BF5"/>
    <w:rsid w:val="00E73219"/>
    <w:rsid w:val="00E73A59"/>
    <w:rsid w:val="00E73DDD"/>
    <w:rsid w:val="00E754EE"/>
    <w:rsid w:val="00E76BC2"/>
    <w:rsid w:val="00E7782F"/>
    <w:rsid w:val="00E80171"/>
    <w:rsid w:val="00E80EE3"/>
    <w:rsid w:val="00E81CE2"/>
    <w:rsid w:val="00E83F5C"/>
    <w:rsid w:val="00E84110"/>
    <w:rsid w:val="00E85655"/>
    <w:rsid w:val="00E8697B"/>
    <w:rsid w:val="00E86E71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D4C88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3C0"/>
    <w:rsid w:val="00F226D3"/>
    <w:rsid w:val="00F227A6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1EF5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5A5F"/>
    <w:rsid w:val="00F7713A"/>
    <w:rsid w:val="00F80B9A"/>
    <w:rsid w:val="00F81D19"/>
    <w:rsid w:val="00F920EB"/>
    <w:rsid w:val="00F92B36"/>
    <w:rsid w:val="00F92BD6"/>
    <w:rsid w:val="00FA12D9"/>
    <w:rsid w:val="00FA1C7E"/>
    <w:rsid w:val="00FA2C57"/>
    <w:rsid w:val="00FA49A1"/>
    <w:rsid w:val="00FB1331"/>
    <w:rsid w:val="00FB2E1F"/>
    <w:rsid w:val="00FB591F"/>
    <w:rsid w:val="00FB64EC"/>
    <w:rsid w:val="00FC1AB5"/>
    <w:rsid w:val="00FC341F"/>
    <w:rsid w:val="00FC51CC"/>
    <w:rsid w:val="00FC5664"/>
    <w:rsid w:val="00FD0F46"/>
    <w:rsid w:val="00FD24DC"/>
    <w:rsid w:val="00FD2552"/>
    <w:rsid w:val="00FD27EC"/>
    <w:rsid w:val="00FD5CB9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63A76390"/>
  <w15:chartTrackingRefBased/>
  <w15:docId w15:val="{8A5640E9-B848-4826-A556-273D4559A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table" w:styleId="Tabela-Siatka1">
    <w:name w:val="Table Grid 1"/>
    <w:basedOn w:val="Standardowy"/>
    <w:rsid w:val="00901E1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400</Words>
  <Characters>3463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ZDPM ZDPM</cp:lastModifiedBy>
  <cp:revision>12</cp:revision>
  <cp:lastPrinted>2024-06-04T06:36:00Z</cp:lastPrinted>
  <dcterms:created xsi:type="dcterms:W3CDTF">2023-02-15T12:50:00Z</dcterms:created>
  <dcterms:modified xsi:type="dcterms:W3CDTF">2024-06-04T06:36:00Z</dcterms:modified>
</cp:coreProperties>
</file>